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0.0 -->
  <w:body>
    <w:p>
      <w:pPr>
        <w:spacing w:before="0" w:after="0"/>
        <w:jc w:val="center"/>
      </w:pPr>
      <w:r>
        <w:rPr>
          <w:rFonts w:ascii="Georgia" w:eastAsia="Georgia" w:hAnsi="Georgia" w:cs="Georgia"/>
          <w:b/>
          <w:bCs/>
          <w:u w:val="single"/>
        </w:rPr>
        <w:t>Part A</w:t>
      </w:r>
    </w:p>
    <w:p>
      <w:pPr>
        <w:spacing w:before="240" w:after="0"/>
        <w:jc w:val="center"/>
      </w:pPr>
      <w:r>
        <w:rPr>
          <w:strike w:val="0"/>
          <w:u w:val="none"/>
        </w:rPr>
        <w:drawing>
          <wp:inline>
            <wp:extent cx="4933950" cy="32670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/>
        <w:jc w:val="center"/>
      </w:pPr>
      <w:r>
        <w:rPr>
          <w:sz w:val="36"/>
          <w:szCs w:val="36"/>
        </w:rPr>
        <w:t> </w:t>
      </w:r>
    </w:p>
    <w:p>
      <w:pPr>
        <w:spacing w:before="0" w:after="0"/>
        <w:jc w:val="center"/>
      </w:pPr>
      <w:r>
        <w:rPr>
          <w:strike w:val="0"/>
          <w:u w:val="none"/>
        </w:rPr>
        <w:drawing>
          <wp:inline>
            <wp:extent cx="5381625" cy="34671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/>
        <w:jc w:val="center"/>
      </w:pPr>
      <w:r>
        <w:rPr>
          <w:sz w:val="36"/>
          <w:szCs w:val="36"/>
        </w:rPr>
        <w:t> </w:t>
      </w:r>
    </w:p>
    <w:p>
      <w:pPr>
        <w:spacing w:before="0" w:after="0"/>
        <w:jc w:val="center"/>
      </w:pPr>
      <w:r>
        <w:rPr>
          <w:sz w:val="36"/>
          <w:szCs w:val="36"/>
        </w:rPr>
        <w:t> </w:t>
      </w:r>
    </w:p>
    <w:p>
      <w:pPr>
        <w:spacing w:before="0" w:after="0"/>
        <w:jc w:val="center"/>
      </w:pPr>
      <w:r>
        <w:rPr>
          <w:sz w:val="36"/>
          <w:szCs w:val="36"/>
        </w:rPr>
        <w:t> </w:t>
      </w:r>
    </w:p>
    <w:p>
      <w:pPr>
        <w:spacing w:before="0" w:after="0" w:line="276" w:lineRule="auto"/>
        <w:jc w:val="center"/>
        <w:rPr>
          <w:sz w:val="38"/>
          <w:szCs w:val="38"/>
        </w:rPr>
      </w:pPr>
      <w:r>
        <w:rPr>
          <w:rFonts w:ascii="Georgia" w:eastAsia="Georgia" w:hAnsi="Georgia" w:cs="Georgia"/>
          <w:sz w:val="36"/>
          <w:szCs w:val="36"/>
          <w:u w:val="single"/>
        </w:rPr>
        <w:t>Part B</w:t>
      </w:r>
    </w:p>
    <w:p>
      <w:pPr>
        <w:spacing w:before="0" w:after="0" w:line="276" w:lineRule="auto"/>
        <w:jc w:val="center"/>
        <w:rPr>
          <w:sz w:val="38"/>
          <w:szCs w:val="38"/>
        </w:rPr>
      </w:pPr>
    </w:p>
    <w:p>
      <w:pPr>
        <w:spacing w:before="0" w:after="0"/>
        <w:jc w:val="center"/>
      </w:pPr>
      <w:r>
        <w:rPr>
          <w:sz w:val="36"/>
          <w:szCs w:val="36"/>
        </w:rPr>
        <w:t> </w:t>
      </w:r>
    </w:p>
    <w:p>
      <w:pPr>
        <w:spacing w:before="0" w:after="0"/>
        <w:jc w:val="center"/>
      </w:pPr>
      <w:r>
        <w:rPr>
          <w:strike w:val="0"/>
          <w:u w:val="none"/>
        </w:rPr>
        <w:drawing>
          <wp:inline>
            <wp:extent cx="5943600" cy="3267075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/>
        <w:jc w:val="center"/>
      </w:pPr>
      <w:r>
        <w:rPr>
          <w:sz w:val="36"/>
          <w:szCs w:val="36"/>
        </w:rPr>
        <w:t> </w:t>
      </w:r>
    </w:p>
    <w:p>
      <w:pPr>
        <w:spacing w:before="0" w:after="0"/>
        <w:jc w:val="center"/>
      </w:pPr>
      <w:r>
        <w:rPr>
          <w:sz w:val="36"/>
          <w:szCs w:val="36"/>
        </w:rPr>
        <w:t> </w:t>
      </w:r>
    </w:p>
    <w:p>
      <w:pPr>
        <w:spacing w:before="0" w:after="0" w:line="276" w:lineRule="auto"/>
        <w:jc w:val="center"/>
        <w:rPr>
          <w:sz w:val="32"/>
          <w:szCs w:val="32"/>
        </w:rPr>
      </w:pPr>
      <w:r>
        <w:rPr>
          <w:rFonts w:ascii="Georgia" w:eastAsia="Georgia" w:hAnsi="Georgia" w:cs="Georgia"/>
          <w:b/>
          <w:bCs/>
          <w:sz w:val="32"/>
          <w:szCs w:val="32"/>
          <w:u w:val="single"/>
        </w:rPr>
        <w:t>Part C</w:t>
      </w:r>
    </w:p>
    <w:p>
      <w:pPr>
        <w:spacing w:before="0" w:after="0" w:line="276" w:lineRule="auto"/>
        <w:jc w:val="center"/>
        <w:rPr>
          <w:sz w:val="32"/>
          <w:szCs w:val="32"/>
        </w:rPr>
      </w:pPr>
    </w:p>
    <w:p>
      <w:pPr>
        <w:spacing w:before="0" w:after="0" w:line="276" w:lineRule="auto"/>
        <w:jc w:val="center"/>
        <w:rPr>
          <w:sz w:val="32"/>
          <w:szCs w:val="32"/>
        </w:rPr>
      </w:pPr>
    </w:p>
    <w:p>
      <w:pPr>
        <w:spacing w:before="0" w:after="0" w:line="276" w:lineRule="auto"/>
        <w:jc w:val="center"/>
        <w:rPr>
          <w:sz w:val="32"/>
          <w:szCs w:val="32"/>
        </w:rPr>
      </w:pPr>
    </w:p>
    <w:p>
      <w:pPr>
        <w:spacing w:before="0" w:after="0"/>
        <w:jc w:val="center"/>
      </w:pPr>
      <w:r>
        <w:rPr>
          <w:strike w:val="0"/>
          <w:u w:val="none"/>
        </w:rPr>
        <w:drawing>
          <wp:inline>
            <wp:extent cx="6097302" cy="33909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7302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